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964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周西彬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096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伤寒论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(020805—016)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南方中医23;中医235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伤寒论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(020805—016)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南方中医23;中医235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